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CFB3" w14:textId="1C3D8660" w:rsidR="004259B9" w:rsidRDefault="004259B9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Samia </w:t>
      </w:r>
      <w:proofErr w:type="spellStart"/>
      <w:r>
        <w:rPr>
          <w:sz w:val="36"/>
          <w:szCs w:val="36"/>
        </w:rPr>
        <w:t>abu</w:t>
      </w:r>
      <w:proofErr w:type="spellEnd"/>
      <w:r>
        <w:rPr>
          <w:sz w:val="36"/>
          <w:szCs w:val="36"/>
        </w:rPr>
        <w:t xml:space="preserve"> shanab H.W p154</w:t>
      </w:r>
    </w:p>
    <w:p w14:paraId="7F58C88B" w14:textId="77777777" w:rsidR="004259B9" w:rsidRPr="004259B9" w:rsidRDefault="004259B9" w:rsidP="004259B9"/>
    <w:p w14:paraId="4F5B9125" w14:textId="60593554" w:rsidR="003D6322" w:rsidRPr="004259B9" w:rsidRDefault="003346C8">
      <w:pPr>
        <w:pStyle w:val="Title"/>
        <w:rPr>
          <w:sz w:val="36"/>
          <w:szCs w:val="36"/>
        </w:rPr>
      </w:pPr>
      <w:r w:rsidRPr="004259B9">
        <w:rPr>
          <w:sz w:val="36"/>
          <w:szCs w:val="36"/>
        </w:rPr>
        <w:t>Money Vocabulary and Exercises</w:t>
      </w:r>
    </w:p>
    <w:p w14:paraId="06DC17E7" w14:textId="232C115E" w:rsidR="003D6322" w:rsidRDefault="003346C8">
      <w:pPr>
        <w:pStyle w:val="Heading1"/>
      </w:pPr>
      <w:r>
        <w:t>Vocabulary – Money Verbs</w:t>
      </w:r>
    </w:p>
    <w:p w14:paraId="448DBC21" w14:textId="77777777" w:rsidR="003D6322" w:rsidRDefault="003346C8">
      <w:r>
        <w:t>Complete the sentences with a word from the box:</w:t>
      </w:r>
    </w:p>
    <w:p w14:paraId="0C771535" w14:textId="77777777" w:rsidR="003D6322" w:rsidRDefault="003346C8">
      <w:r>
        <w:t>Words:</w:t>
      </w:r>
      <w:r>
        <w:br/>
        <w:t>be worth, borrow, can't afford, charge, cost, earn, inherit, invest, lend, owe, raise, save, waste</w:t>
      </w:r>
    </w:p>
    <w:p w14:paraId="4F755637" w14:textId="77777777" w:rsidR="003D6322" w:rsidRDefault="003346C8">
      <w:pPr>
        <w:pStyle w:val="ListNumber"/>
      </w:pPr>
      <w:r>
        <w:t xml:space="preserve">1. My uncle died and left me </w:t>
      </w:r>
      <w:r>
        <w:t>$5,000.</w:t>
      </w:r>
      <w:r>
        <w:br/>
        <w:t xml:space="preserve">→ I'm going to </w:t>
      </w:r>
      <w:r w:rsidRPr="004259B9">
        <w:rPr>
          <w:color w:val="FF0000"/>
        </w:rPr>
        <w:t xml:space="preserve">inherit </w:t>
      </w:r>
      <w:r>
        <w:t>$5,000.</w:t>
      </w:r>
    </w:p>
    <w:p w14:paraId="63794C27" w14:textId="77777777" w:rsidR="003D6322" w:rsidRDefault="003346C8">
      <w:pPr>
        <w:pStyle w:val="ListNumber"/>
      </w:pPr>
      <w:r>
        <w:t>2. I put some money aside every week for my next vacation.</w:t>
      </w:r>
      <w:r>
        <w:br/>
        <w:t xml:space="preserve">→ I </w:t>
      </w:r>
      <w:r w:rsidRPr="004259B9">
        <w:rPr>
          <w:color w:val="FF0000"/>
        </w:rPr>
        <w:t xml:space="preserve">save </w:t>
      </w:r>
      <w:r>
        <w:t>money every week.</w:t>
      </w:r>
    </w:p>
    <w:p w14:paraId="3F6B5BA5" w14:textId="77777777" w:rsidR="003D6322" w:rsidRDefault="003346C8">
      <w:pPr>
        <w:pStyle w:val="ListNumber"/>
      </w:pPr>
      <w:r>
        <w:t>3. My brother promised to give me $50.</w:t>
      </w:r>
      <w:r>
        <w:br/>
        <w:t xml:space="preserve">→ He promised to </w:t>
      </w:r>
      <w:r w:rsidRPr="004259B9">
        <w:rPr>
          <w:color w:val="FF0000"/>
        </w:rPr>
        <w:t xml:space="preserve">lend </w:t>
      </w:r>
      <w:r>
        <w:t>me $50.</w:t>
      </w:r>
    </w:p>
    <w:p w14:paraId="14A79CDD" w14:textId="77777777" w:rsidR="003D6322" w:rsidRDefault="003346C8">
      <w:pPr>
        <w:pStyle w:val="ListNumber"/>
      </w:pPr>
      <w:r>
        <w:t>4. I need to ask my mom to give me $20.</w:t>
      </w:r>
      <w:r>
        <w:br/>
        <w:t xml:space="preserve">→ I need to </w:t>
      </w:r>
      <w:r w:rsidRPr="004259B9">
        <w:rPr>
          <w:color w:val="FF0000"/>
        </w:rPr>
        <w:t xml:space="preserve">borrow </w:t>
      </w:r>
      <w:r>
        <w:t>$20</w:t>
      </w:r>
      <w:r>
        <w:t xml:space="preserve"> from my mom.</w:t>
      </w:r>
    </w:p>
    <w:p w14:paraId="7D398E8B" w14:textId="77777777" w:rsidR="003D6322" w:rsidRDefault="003346C8">
      <w:pPr>
        <w:pStyle w:val="ListNumber"/>
      </w:pPr>
      <w:r>
        <w:t>5. I often spend money on stupid things.</w:t>
      </w:r>
      <w:r>
        <w:br/>
        <w:t xml:space="preserve">→ I often </w:t>
      </w:r>
      <w:r w:rsidRPr="004259B9">
        <w:rPr>
          <w:color w:val="FF0000"/>
        </w:rPr>
        <w:t xml:space="preserve">waste </w:t>
      </w:r>
      <w:r>
        <w:t>money.</w:t>
      </w:r>
    </w:p>
    <w:p w14:paraId="241E568B" w14:textId="77777777" w:rsidR="003D6322" w:rsidRDefault="003346C8">
      <w:pPr>
        <w:pStyle w:val="ListNumber"/>
      </w:pPr>
      <w:r>
        <w:t>6. I don’t have enough money to buy that car.</w:t>
      </w:r>
      <w:r>
        <w:br/>
        <w:t xml:space="preserve">→ I </w:t>
      </w:r>
      <w:r w:rsidRPr="004259B9">
        <w:rPr>
          <w:color w:val="FF0000"/>
        </w:rPr>
        <w:t xml:space="preserve">can’t afford </w:t>
      </w:r>
      <w:r>
        <w:t>to buy that car.</w:t>
      </w:r>
    </w:p>
    <w:p w14:paraId="3AEAE9A3" w14:textId="77777777" w:rsidR="003D6322" w:rsidRDefault="003346C8">
      <w:pPr>
        <w:pStyle w:val="ListNumber"/>
      </w:pPr>
      <w:r>
        <w:t>7. I usually have to pay the mechanic $400 to fix my car.</w:t>
      </w:r>
      <w:r>
        <w:br/>
        <w:t xml:space="preserve">→ The mechanic </w:t>
      </w:r>
      <w:r w:rsidRPr="004259B9">
        <w:rPr>
          <w:color w:val="FF0000"/>
        </w:rPr>
        <w:t xml:space="preserve">charges </w:t>
      </w:r>
      <w:r>
        <w:t>me $400.</w:t>
      </w:r>
    </w:p>
    <w:p w14:paraId="6111F591" w14:textId="77777777" w:rsidR="003D6322" w:rsidRDefault="003346C8">
      <w:pPr>
        <w:pStyle w:val="ListNumber"/>
      </w:pPr>
      <w:r>
        <w:t>8. These</w:t>
      </w:r>
      <w:r>
        <w:t xml:space="preserve"> shoes are very expensive. They are $200.</w:t>
      </w:r>
      <w:r>
        <w:br/>
        <w:t xml:space="preserve">→ They </w:t>
      </w:r>
      <w:r w:rsidRPr="004259B9">
        <w:rPr>
          <w:color w:val="FF0000"/>
        </w:rPr>
        <w:t xml:space="preserve">cost </w:t>
      </w:r>
      <w:r>
        <w:t>$200.</w:t>
      </w:r>
    </w:p>
    <w:p w14:paraId="0906B656" w14:textId="77777777" w:rsidR="003D6322" w:rsidRDefault="003346C8">
      <w:pPr>
        <w:pStyle w:val="ListNumber"/>
      </w:pPr>
      <w:r>
        <w:t>9. Jim gave me $100. I haven’t paid him back yet.</w:t>
      </w:r>
      <w:r>
        <w:br/>
        <w:t xml:space="preserve">→ I </w:t>
      </w:r>
      <w:r w:rsidRPr="004259B9">
        <w:rPr>
          <w:color w:val="FF0000"/>
        </w:rPr>
        <w:t xml:space="preserve">owe </w:t>
      </w:r>
      <w:r>
        <w:t>Jim $100.</w:t>
      </w:r>
    </w:p>
    <w:p w14:paraId="618DC1FA" w14:textId="77777777" w:rsidR="003D6322" w:rsidRDefault="003346C8">
      <w:pPr>
        <w:pStyle w:val="ListNumber"/>
      </w:pPr>
      <w:r>
        <w:t>10. I want to put money in a bank account. It’ll give me 5% interest.</w:t>
      </w:r>
      <w:r>
        <w:br/>
        <w:t xml:space="preserve">→ I want to </w:t>
      </w:r>
      <w:r w:rsidRPr="004259B9">
        <w:rPr>
          <w:color w:val="FF0000"/>
        </w:rPr>
        <w:t xml:space="preserve">invest </w:t>
      </w:r>
      <w:r>
        <w:t>some money.</w:t>
      </w:r>
    </w:p>
    <w:p w14:paraId="165791A1" w14:textId="77777777" w:rsidR="003D6322" w:rsidRDefault="003346C8">
      <w:pPr>
        <w:pStyle w:val="ListNumber"/>
      </w:pPr>
      <w:r>
        <w:t>11. I work in a supermarket</w:t>
      </w:r>
      <w:r>
        <w:t>. They pay me $1,800 a month.</w:t>
      </w:r>
      <w:r>
        <w:br/>
        <w:t xml:space="preserve">→ I </w:t>
      </w:r>
      <w:r w:rsidRPr="004259B9">
        <w:rPr>
          <w:color w:val="FF0000"/>
        </w:rPr>
        <w:t xml:space="preserve">earn </w:t>
      </w:r>
      <w:r>
        <w:t>$1,800 a month.</w:t>
      </w:r>
    </w:p>
    <w:p w14:paraId="387A7FFE" w14:textId="77777777" w:rsidR="003D6322" w:rsidRDefault="003346C8">
      <w:pPr>
        <w:pStyle w:val="ListNumber"/>
      </w:pPr>
      <w:r>
        <w:t>12. I could sell my house for about $350,000.</w:t>
      </w:r>
      <w:r>
        <w:br/>
        <w:t xml:space="preserve">→ My house </w:t>
      </w:r>
      <w:r w:rsidRPr="004259B9">
        <w:rPr>
          <w:color w:val="FF0000"/>
        </w:rPr>
        <w:t xml:space="preserve">is worth </w:t>
      </w:r>
      <w:r>
        <w:t>about $350,000.</w:t>
      </w:r>
    </w:p>
    <w:p w14:paraId="4E8CF715" w14:textId="77777777" w:rsidR="003D6322" w:rsidRDefault="003346C8">
      <w:pPr>
        <w:pStyle w:val="ListNumber"/>
      </w:pPr>
      <w:r>
        <w:t>13. We need to get people to give money to build a new hospital.</w:t>
      </w:r>
      <w:r>
        <w:br/>
        <w:t xml:space="preserve">→ We want to </w:t>
      </w:r>
      <w:r w:rsidRPr="004259B9">
        <w:rPr>
          <w:color w:val="FF0000"/>
        </w:rPr>
        <w:t xml:space="preserve">raise </w:t>
      </w:r>
      <w:r>
        <w:t>money for the new hospital.</w:t>
      </w:r>
    </w:p>
    <w:p w14:paraId="10EFC93B" w14:textId="77777777" w:rsidR="003D6322" w:rsidRDefault="003346C8">
      <w:pPr>
        <w:pStyle w:val="Heading1"/>
      </w:pPr>
      <w:r>
        <w:lastRenderedPageBreak/>
        <w:t>🧩</w:t>
      </w:r>
      <w:r>
        <w:t xml:space="preserve"> Prep</w:t>
      </w:r>
      <w:r>
        <w:t>ositions (with money-related verbs)</w:t>
      </w:r>
    </w:p>
    <w:p w14:paraId="5A07A5CA" w14:textId="77777777" w:rsidR="003D6322" w:rsidRDefault="003346C8">
      <w:r>
        <w:t>Complete the sentences with prepositions:</w:t>
      </w:r>
    </w:p>
    <w:p w14:paraId="7270098D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1. Would you like to pay </w:t>
      </w:r>
      <w:r w:rsidRPr="004259B9">
        <w:rPr>
          <w:color w:val="FF0000"/>
        </w:rPr>
        <w:t xml:space="preserve">by </w:t>
      </w:r>
      <w:r>
        <w:t>cash or credit card?</w:t>
      </w:r>
    </w:p>
    <w:p w14:paraId="4F2B57E3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2. I paid </w:t>
      </w:r>
      <w:r w:rsidRPr="004259B9">
        <w:rPr>
          <w:color w:val="FF0000"/>
        </w:rPr>
        <w:t xml:space="preserve">for </w:t>
      </w:r>
      <w:r>
        <w:t>the dinner last night.</w:t>
      </w:r>
    </w:p>
    <w:p w14:paraId="4CD78E6F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3. I spent $100 </w:t>
      </w:r>
      <w:r w:rsidRPr="004259B9">
        <w:rPr>
          <w:color w:val="FF0000"/>
        </w:rPr>
        <w:t xml:space="preserve">on </w:t>
      </w:r>
      <w:r>
        <w:t>books yesterday.</w:t>
      </w:r>
    </w:p>
    <w:p w14:paraId="0480128B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4. My uncle invested all his money </w:t>
      </w:r>
      <w:r w:rsidRPr="003346C8">
        <w:rPr>
          <w:color w:val="FF0000"/>
        </w:rPr>
        <w:t xml:space="preserve">in </w:t>
      </w:r>
      <w:r>
        <w:t>real estate.</w:t>
      </w:r>
    </w:p>
    <w:p w14:paraId="40540649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5. I </w:t>
      </w:r>
      <w:r>
        <w:t xml:space="preserve">don’t like lending money </w:t>
      </w:r>
      <w:r w:rsidRPr="003346C8">
        <w:rPr>
          <w:color w:val="FF0000"/>
        </w:rPr>
        <w:t xml:space="preserve">to </w:t>
      </w:r>
      <w:r>
        <w:t>friends.</w:t>
      </w:r>
    </w:p>
    <w:p w14:paraId="7281E34D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6. I borrowed a lot of money </w:t>
      </w:r>
      <w:r w:rsidRPr="003346C8">
        <w:rPr>
          <w:color w:val="FF0000"/>
        </w:rPr>
        <w:t xml:space="preserve">from </w:t>
      </w:r>
      <w:r>
        <w:t>the bank.</w:t>
      </w:r>
    </w:p>
    <w:p w14:paraId="7BF9F76E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7. They charged me $120 </w:t>
      </w:r>
      <w:r w:rsidRPr="003346C8">
        <w:rPr>
          <w:color w:val="FF0000"/>
        </w:rPr>
        <w:t xml:space="preserve">for </w:t>
      </w:r>
      <w:r>
        <w:t>a haircut.</w:t>
      </w:r>
    </w:p>
    <w:p w14:paraId="3F963DE8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8. I never get </w:t>
      </w:r>
      <w:r w:rsidRPr="003346C8">
        <w:rPr>
          <w:color w:val="FF0000"/>
        </w:rPr>
        <w:t xml:space="preserve">into </w:t>
      </w:r>
      <w:r>
        <w:t>debt. I hate owing people money.</w:t>
      </w:r>
    </w:p>
    <w:p w14:paraId="01D1CC5F" w14:textId="77777777" w:rsidR="003D6322" w:rsidRDefault="003346C8">
      <w:pPr>
        <w:pStyle w:val="Heading1"/>
      </w:pPr>
      <w:r>
        <w:t>📚</w:t>
      </w:r>
      <w:r>
        <w:t xml:space="preserve"> Vocabulary Definitions Matching</w:t>
      </w:r>
    </w:p>
    <w:p w14:paraId="6899F8E1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1. </w:t>
      </w:r>
      <w:r w:rsidRPr="003346C8">
        <w:rPr>
          <w:color w:val="FF0000"/>
        </w:rPr>
        <w:t xml:space="preserve">Bill </w:t>
      </w:r>
      <w:r>
        <w:t xml:space="preserve">– a piece of paper that shows how </w:t>
      </w:r>
      <w:r>
        <w:t>much money you have to pay for something</w:t>
      </w:r>
    </w:p>
    <w:p w14:paraId="75EDBB8F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2. </w:t>
      </w:r>
      <w:r w:rsidRPr="003346C8">
        <w:rPr>
          <w:color w:val="FF0000"/>
        </w:rPr>
        <w:t xml:space="preserve">Salary </w:t>
      </w:r>
      <w:r>
        <w:t>– the money you get for the work you do</w:t>
      </w:r>
    </w:p>
    <w:p w14:paraId="3C415C67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3. </w:t>
      </w:r>
      <w:r w:rsidRPr="003346C8">
        <w:rPr>
          <w:color w:val="FF0000"/>
        </w:rPr>
        <w:t xml:space="preserve">Tax </w:t>
      </w:r>
      <w:r>
        <w:t>– money that you pay to the government</w:t>
      </w:r>
    </w:p>
    <w:p w14:paraId="3282B436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4. </w:t>
      </w:r>
      <w:r w:rsidRPr="003346C8">
        <w:rPr>
          <w:color w:val="FF0000"/>
        </w:rPr>
        <w:t xml:space="preserve">Loan </w:t>
      </w:r>
      <w:r>
        <w:t>– money that somebody (or a bank) lends you</w:t>
      </w:r>
    </w:p>
    <w:p w14:paraId="5B483875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5. </w:t>
      </w:r>
      <w:r w:rsidRPr="003346C8">
        <w:rPr>
          <w:color w:val="FF0000"/>
        </w:rPr>
        <w:t xml:space="preserve">Lending </w:t>
      </w:r>
      <w:r>
        <w:t>– money that you lend to somebody</w:t>
      </w:r>
    </w:p>
    <w:p w14:paraId="7CAACD39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6. </w:t>
      </w:r>
      <w:r w:rsidRPr="003346C8">
        <w:rPr>
          <w:color w:val="FF0000"/>
        </w:rPr>
        <w:t xml:space="preserve">Mortgage </w:t>
      </w:r>
      <w:r>
        <w:t>– money th</w:t>
      </w:r>
      <w:r>
        <w:t>at you borrow from a bank to buy a house</w:t>
      </w:r>
    </w:p>
    <w:p w14:paraId="3F8FF30D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7. </w:t>
      </w:r>
      <w:r w:rsidRPr="003346C8">
        <w:rPr>
          <w:color w:val="FF0000"/>
        </w:rPr>
        <w:t xml:space="preserve">Contactless payment </w:t>
      </w:r>
      <w:r>
        <w:t>– a fast way of paying where you hold your card or phone over a reader and don’t use your PIN</w:t>
      </w:r>
    </w:p>
    <w:p w14:paraId="106C1091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8. </w:t>
      </w:r>
      <w:r w:rsidRPr="003346C8">
        <w:rPr>
          <w:color w:val="FF0000"/>
        </w:rPr>
        <w:t xml:space="preserve">Insurance </w:t>
      </w:r>
      <w:r>
        <w:t>– money that you pay to a company and then they pay if you are sick or injured, or if</w:t>
      </w:r>
      <w:r>
        <w:t xml:space="preserve"> you lose or break something</w:t>
      </w:r>
    </w:p>
    <w:p w14:paraId="1CC45229" w14:textId="77777777" w:rsidR="003D6322" w:rsidRDefault="003346C8">
      <w:pPr>
        <w:pStyle w:val="Heading1"/>
      </w:pPr>
      <w:r>
        <w:t>🔄</w:t>
      </w:r>
      <w:r>
        <w:t xml:space="preserve"> Phrasal Verbs</w:t>
      </w:r>
    </w:p>
    <w:p w14:paraId="3290AD50" w14:textId="77777777" w:rsidR="003D6322" w:rsidRDefault="003346C8">
      <w:r>
        <w:t>Complete the phrasal verbs with a word from the list:</w:t>
      </w:r>
      <w:r>
        <w:br/>
        <w:t>Words: back / off / on / out</w:t>
      </w:r>
    </w:p>
    <w:p w14:paraId="7355954D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1. I took </w:t>
      </w:r>
      <w:r w:rsidRPr="003346C8">
        <w:rPr>
          <w:color w:val="FF0000"/>
        </w:rPr>
        <w:t xml:space="preserve">out </w:t>
      </w:r>
      <w:r>
        <w:t>$200 from an ATM.</w:t>
      </w:r>
    </w:p>
    <w:p w14:paraId="354D9080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2. When can you pay me </w:t>
      </w:r>
      <w:r w:rsidRPr="003346C8">
        <w:rPr>
          <w:color w:val="FF0000"/>
        </w:rPr>
        <w:t xml:space="preserve">back </w:t>
      </w:r>
      <w:r>
        <w:t xml:space="preserve">the </w:t>
      </w:r>
      <w:proofErr w:type="gramStart"/>
      <w:r>
        <w:t>money</w:t>
      </w:r>
      <w:proofErr w:type="gramEnd"/>
      <w:r>
        <w:t xml:space="preserve"> I lent you?</w:t>
      </w:r>
    </w:p>
    <w:p w14:paraId="7BAD5D22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3. I have to live </w:t>
      </w:r>
      <w:r w:rsidRPr="003346C8">
        <w:rPr>
          <w:color w:val="FF0000"/>
        </w:rPr>
        <w:t xml:space="preserve">off </w:t>
      </w:r>
      <w:r>
        <w:t>my parents while I’m in</w:t>
      </w:r>
      <w:r>
        <w:t xml:space="preserve"> college.</w:t>
      </w:r>
    </w:p>
    <w:p w14:paraId="44DACB00" w14:textId="77777777" w:rsidR="003D6322" w:rsidRDefault="003346C8" w:rsidP="003346C8">
      <w:pPr>
        <w:pStyle w:val="ListNumber"/>
        <w:numPr>
          <w:ilvl w:val="0"/>
          <w:numId w:val="0"/>
        </w:numPr>
      </w:pPr>
      <w:r>
        <w:t xml:space="preserve">4. It’s difficult for me and my wife to live </w:t>
      </w:r>
      <w:r w:rsidRPr="003346C8">
        <w:rPr>
          <w:color w:val="FF0000"/>
        </w:rPr>
        <w:t xml:space="preserve">on </w:t>
      </w:r>
      <w:r>
        <w:t>only one salary.</w:t>
      </w:r>
    </w:p>
    <w:sectPr w:rsidR="003D632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346C8"/>
    <w:rsid w:val="003D6322"/>
    <w:rsid w:val="004259B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62BA04"/>
  <w14:defaultImageDpi w14:val="300"/>
  <w15:docId w15:val="{2E491289-46DA-4A87-AA29-167F8DD6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samia shanab</cp:lastModifiedBy>
  <cp:revision>2</cp:revision>
  <dcterms:created xsi:type="dcterms:W3CDTF">2025-07-04T12:01:00Z</dcterms:created>
  <dcterms:modified xsi:type="dcterms:W3CDTF">2025-07-04T12:01:00Z</dcterms:modified>
  <cp:category/>
</cp:coreProperties>
</file>